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/>
      <w:r>
        <w:t>Statistics on PE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Type</w:t>
            </w:r>
          </w:p>
        </w:tc>
        <w:tc>
          <w:tcPr>
            <w:tcW w:type="dxa" w:w="1728"/>
          </w:tcPr>
          <w:p>
            <w:r>
              <w:t>Value</w:t>
            </w:r>
          </w:p>
        </w:tc>
        <w:tc>
          <w:tcPr>
            <w:tcW w:type="dxa" w:w="1728"/>
          </w:tcPr>
          <w:p>
            <w:r>
              <w:t>Best Fit</w:t>
            </w:r>
          </w:p>
        </w:tc>
        <w:tc>
          <w:tcPr>
            <w:tcW w:type="dxa" w:w="1728"/>
          </w:tcPr>
          <w:p>
            <w:r>
              <w:t>Max Fit</w:t>
            </w:r>
          </w:p>
        </w:tc>
        <w:tc>
          <w:tcPr>
            <w:tcW w:type="dxa" w:w="1728"/>
          </w:tcPr>
          <w:p>
            <w:r>
              <w:t>Low Fit</w:t>
            </w:r>
          </w:p>
        </w:tc>
      </w:tr>
      <w:tr>
        <w:tc>
          <w:tcPr>
            <w:tcW w:type="dxa" w:w="1728"/>
          </w:tcPr>
          <w:p>
            <w:r>
              <w:t>average translation energy</w:t>
            </w:r>
          </w:p>
        </w:tc>
        <w:tc>
          <w:tcPr>
            <w:tcW w:type="dxa" w:w="1728"/>
          </w:tcPr>
          <w:p>
            <w:r>
              <w:t>92.9 ± 16.2 %</w:t>
            </w:r>
          </w:p>
        </w:tc>
        <w:tc>
          <w:tcPr>
            <w:tcW w:type="dxa" w:w="1728"/>
          </w:tcPr>
          <w:p>
            <w:r>
              <w:t>94.4</w:t>
            </w:r>
          </w:p>
        </w:tc>
        <w:tc>
          <w:tcPr>
            <w:tcW w:type="dxa" w:w="1728"/>
          </w:tcPr>
          <w:p>
            <w:r>
              <w:t>108.4</w:t>
            </w:r>
          </w:p>
        </w:tc>
        <w:tc>
          <w:tcPr>
            <w:tcW w:type="dxa" w:w="1728"/>
          </w:tcPr>
          <w:p>
            <w:r>
              <w:t>76.0</w:t>
            </w:r>
          </w:p>
        </w:tc>
      </w:tr>
      <w:tr>
        <w:tc>
          <w:tcPr>
            <w:tcW w:type="dxa" w:w="1728"/>
          </w:tcPr>
          <w:p>
            <w:r>
              <w:t>Emax</w:t>
            </w:r>
          </w:p>
        </w:tc>
        <w:tc>
          <w:tcPr>
            <w:tcW w:type="dxa" w:w="1728"/>
          </w:tcPr>
          <w:p>
            <w:r>
              <w:t>270.6 ± 47.3 kJ mol-1</w:t>
            </w:r>
          </w:p>
        </w:tc>
        <w:tc>
          <w:tcPr>
            <w:tcW w:type="dxa" w:w="1728"/>
          </w:tcPr>
          <w:p>
            <w:r>
              <w:t>274.7</w:t>
            </w:r>
          </w:p>
        </w:tc>
        <w:tc>
          <w:tcPr>
            <w:tcW w:type="dxa" w:w="1728"/>
          </w:tcPr>
          <w:p>
            <w:r>
              <w:t>315.7</w:t>
            </w:r>
          </w:p>
        </w:tc>
        <w:tc>
          <w:tcPr>
            <w:tcW w:type="dxa" w:w="1728"/>
          </w:tcPr>
          <w:p>
            <w:r>
              <w:t>221.4</w:t>
            </w:r>
          </w:p>
        </w:tc>
      </w:tr>
      <w:tr>
        <w:tc>
          <w:tcPr>
            <w:tcW w:type="dxa" w:w="1728"/>
          </w:tcPr>
          <w:p>
            <w:r>
              <w:t>distribution maximum of the P(ET)</w:t>
            </w:r>
          </w:p>
        </w:tc>
        <w:tc>
          <w:tcPr>
            <w:tcW w:type="dxa" w:w="1728"/>
          </w:tcPr>
          <w:p>
            <w:r>
              <w:t>27.6 ± 4.8 kJ mol-1</w:t>
            </w:r>
          </w:p>
        </w:tc>
        <w:tc>
          <w:tcPr>
            <w:tcW w:type="dxa" w:w="1728"/>
          </w:tcPr>
          <w:p>
            <w:r>
              <w:t>28.0</w:t>
            </w:r>
          </w:p>
        </w:tc>
        <w:tc>
          <w:tcPr>
            <w:tcW w:type="dxa" w:w="1728"/>
          </w:tcPr>
          <w:p>
            <w:r>
              <w:t>32.2</w:t>
            </w:r>
          </w:p>
        </w:tc>
        <w:tc>
          <w:tcPr>
            <w:tcW w:type="dxa" w:w="1728"/>
          </w:tcPr>
          <w:p>
            <w:r>
              <w:t>22.6</w:t>
            </w:r>
          </w:p>
        </w:tc>
      </w:tr>
      <w:tr>
        <w:tc>
          <w:tcPr>
            <w:tcW w:type="dxa" w:w="1728"/>
          </w:tcPr>
          <w:p>
            <w:r>
              <w:t>Energy channelled into product translation</w:t>
            </w:r>
          </w:p>
        </w:tc>
        <w:tc>
          <w:tcPr>
            <w:tcW w:type="dxa" w:w="1728"/>
          </w:tcPr>
          <w:p>
            <w:r>
              <w:t>34.3 ± 12.0 %</w:t>
            </w:r>
          </w:p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</w:tr>
      <w:tr>
        <w:tc>
          <w:tcPr>
            <w:tcW w:type="dxa" w:w="1728"/>
          </w:tcPr>
          <w:p>
            <w:r>
              <w:t>Ec</w:t>
            </w:r>
          </w:p>
        </w:tc>
        <w:tc>
          <w:tcPr>
            <w:tcW w:type="dxa" w:w="1728"/>
          </w:tcPr>
          <w:p>
            <w:r>
              <w:t>48 ± 2.0 kJ mol-1</w:t>
            </w:r>
          </w:p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</w:tr>
      <w:tr>
        <w:tc>
          <w:tcPr>
            <w:tcW w:type="dxa" w:w="1728"/>
          </w:tcPr>
          <w:p>
            <w:r>
              <w:t>Reaction E</w:t>
            </w:r>
          </w:p>
        </w:tc>
        <w:tc>
          <w:tcPr>
            <w:tcW w:type="dxa" w:w="1728"/>
          </w:tcPr>
          <w:p>
            <w:r>
              <w:t>222.6 ± 49.3 kJ mol-1</w:t>
            </w:r>
          </w:p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</w:tr>
    </w:tbl>
    <w:p>
      <w:r>
        <w:drawing>
          <wp:inline xmlns:a="http://schemas.openxmlformats.org/drawingml/2006/main" xmlns:pic="http://schemas.openxmlformats.org/drawingml/2006/picture">
            <wp:extent cx="5486400" cy="3803626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03626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